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2E32BD" w:rsidRPr="008E56E7" w:rsidRDefault="002E32BD" w:rsidP="002E32BD">
      <w:pPr>
        <w:spacing w:after="0" w:line="240" w:lineRule="auto"/>
        <w:ind w:left="993"/>
        <w:rPr>
          <w:rFonts w:ascii="Cambria" w:hAnsi="Cambria"/>
          <w:bCs/>
          <w:szCs w:val="24"/>
        </w:rPr>
      </w:pPr>
      <w:r w:rsidRPr="00E77C4E">
        <w:rPr>
          <w:rFonts w:ascii="Cambria" w:hAnsi="Cambria"/>
          <w:b/>
          <w:noProof/>
          <w:sz w:val="18"/>
          <w:szCs w:val="18"/>
        </w:rPr>
        <w:drawing>
          <wp:anchor distT="0" distB="0" distL="114300" distR="114300" simplePos="0" relativeHeight="251658240" behindDoc="0" locked="0" layoutInCell="1" allowOverlap="1" wp14:anchorId="1BD9843B" wp14:editId="02B27F70">
            <wp:simplePos x="0" y="0"/>
            <wp:positionH relativeFrom="column">
              <wp:posOffset>104775</wp:posOffset>
            </wp:positionH>
            <wp:positionV relativeFrom="paragraph">
              <wp:posOffset>78105</wp:posOffset>
            </wp:positionV>
            <wp:extent cx="461010" cy="524510"/>
            <wp:effectExtent l="0" t="0" r="0" b="8890"/>
            <wp:wrapNone/>
            <wp:docPr id="745672501" name="Immagine 1" descr="logoR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logoRe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" cy="524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E56E7">
        <w:rPr>
          <w:rFonts w:ascii="Cambria" w:hAnsi="Cambria"/>
          <w:bCs/>
          <w:szCs w:val="24"/>
        </w:rPr>
        <w:t>REGIONE SICILIANA</w:t>
      </w:r>
    </w:p>
    <w:p w:rsidR="002E32BD" w:rsidRPr="00E77C4E" w:rsidRDefault="002E32BD" w:rsidP="002E32BD">
      <w:pPr>
        <w:spacing w:after="0" w:line="240" w:lineRule="auto"/>
        <w:ind w:left="993"/>
        <w:rPr>
          <w:rFonts w:ascii="Cambria" w:hAnsi="Cambria"/>
          <w:bCs/>
          <w:sz w:val="18"/>
          <w:szCs w:val="18"/>
        </w:rPr>
      </w:pPr>
      <w:r w:rsidRPr="00E77C4E">
        <w:rPr>
          <w:rFonts w:ascii="Cambria" w:hAnsi="Cambria"/>
          <w:bCs/>
          <w:sz w:val="18"/>
          <w:szCs w:val="18"/>
        </w:rPr>
        <w:t xml:space="preserve">ASSESSORATO REGIONALE DELL’AGRICOLTURA, </w:t>
      </w:r>
    </w:p>
    <w:p w:rsidR="002E32BD" w:rsidRPr="00E77C4E" w:rsidRDefault="002E32BD" w:rsidP="002E32BD">
      <w:pPr>
        <w:spacing w:after="0" w:line="240" w:lineRule="auto"/>
        <w:ind w:left="993"/>
        <w:rPr>
          <w:rFonts w:ascii="Cambria" w:hAnsi="Cambria"/>
          <w:bCs/>
          <w:sz w:val="18"/>
          <w:szCs w:val="18"/>
        </w:rPr>
      </w:pPr>
      <w:r w:rsidRPr="00E77C4E">
        <w:rPr>
          <w:rFonts w:ascii="Cambria" w:hAnsi="Cambria"/>
          <w:bCs/>
          <w:sz w:val="18"/>
          <w:szCs w:val="18"/>
        </w:rPr>
        <w:t xml:space="preserve">DELLO SVILUPPO RURALE E DELLA PESCA MEDITERRANEA </w:t>
      </w:r>
    </w:p>
    <w:p w:rsidR="002E32BD" w:rsidRPr="00E77C4E" w:rsidRDefault="002E32BD" w:rsidP="002E32BD">
      <w:pPr>
        <w:spacing w:after="0" w:line="240" w:lineRule="auto"/>
        <w:ind w:left="993"/>
        <w:rPr>
          <w:rFonts w:ascii="Cambria" w:hAnsi="Cambria"/>
          <w:bCs/>
          <w:sz w:val="18"/>
          <w:szCs w:val="18"/>
        </w:rPr>
      </w:pPr>
      <w:r w:rsidRPr="00E77C4E">
        <w:rPr>
          <w:rFonts w:ascii="Cambria" w:hAnsi="Cambria"/>
          <w:bCs/>
          <w:sz w:val="18"/>
          <w:szCs w:val="18"/>
        </w:rPr>
        <w:t>DIPARTIMENTO REGIONALE DELLO SVILUPPO RURALE E TERRITORIALE</w:t>
      </w:r>
    </w:p>
    <w:p w:rsidR="002E32BD" w:rsidRPr="00E77C4E" w:rsidRDefault="002E32BD" w:rsidP="002E32BD">
      <w:pPr>
        <w:spacing w:after="0" w:line="240" w:lineRule="auto"/>
        <w:ind w:left="993"/>
        <w:rPr>
          <w:rFonts w:ascii="Cambria" w:hAnsi="Cambria"/>
          <w:bCs/>
          <w:sz w:val="18"/>
          <w:szCs w:val="18"/>
        </w:rPr>
      </w:pPr>
      <w:r w:rsidRPr="00E77C4E">
        <w:rPr>
          <w:rFonts w:ascii="Cambria" w:hAnsi="Cambria"/>
          <w:bCs/>
          <w:sz w:val="18"/>
          <w:szCs w:val="18"/>
        </w:rPr>
        <w:t>SERVIZIO 13 – SERVIZIO PER IL TERRITORIO</w:t>
      </w:r>
    </w:p>
    <w:p w:rsidR="002E32BD" w:rsidRPr="008E56E7" w:rsidRDefault="002E32BD" w:rsidP="002E32BD">
      <w:pPr>
        <w:spacing w:after="0" w:line="240" w:lineRule="auto"/>
        <w:ind w:left="993"/>
        <w:rPr>
          <w:rFonts w:ascii="Cambria" w:hAnsi="Cambria"/>
          <w:bCs/>
          <w:szCs w:val="24"/>
        </w:rPr>
      </w:pPr>
      <w:r w:rsidRPr="00E77C4E">
        <w:rPr>
          <w:rFonts w:ascii="Cambria" w:hAnsi="Cambria"/>
          <w:bCs/>
          <w:sz w:val="18"/>
          <w:szCs w:val="18"/>
        </w:rPr>
        <w:t>MESSINA</w:t>
      </w:r>
    </w:p>
    <w:p w:rsidR="00836222" w:rsidRDefault="00836222" w:rsidP="00836222">
      <w:pPr>
        <w:pStyle w:val="Titolo1"/>
        <w:spacing w:before="0" w:line="240" w:lineRule="auto"/>
        <w:jc w:val="right"/>
        <w:rPr>
          <w:color w:val="auto"/>
        </w:rPr>
      </w:pPr>
    </w:p>
    <w:p w:rsidR="00836222" w:rsidRPr="002E32BD" w:rsidRDefault="00836222" w:rsidP="00836222">
      <w:pPr>
        <w:pStyle w:val="Titolo1"/>
        <w:spacing w:before="0" w:line="240" w:lineRule="auto"/>
        <w:jc w:val="right"/>
      </w:pPr>
      <w:r w:rsidRPr="002E32BD">
        <w:rPr>
          <w:color w:val="auto"/>
        </w:rPr>
        <w:t xml:space="preserve">ALLEGATO </w:t>
      </w:r>
      <w:r w:rsidR="006A3C0E">
        <w:rPr>
          <w:color w:val="auto"/>
        </w:rPr>
        <w:t>B</w:t>
      </w:r>
      <w:r w:rsidRPr="002E32BD">
        <w:rPr>
          <w:color w:val="auto"/>
        </w:rPr>
        <w:t xml:space="preserve"> – DICHIARAZIONE DI AVVALIMENTO</w:t>
      </w:r>
    </w:p>
    <w:p w:rsidR="000C4ABB" w:rsidRDefault="000C4ABB" w:rsidP="000C4ABB">
      <w:pPr>
        <w:spacing w:after="0" w:line="240" w:lineRule="auto"/>
        <w:jc w:val="both"/>
        <w:rPr>
          <w:b/>
          <w:bCs/>
          <w:lang w:val="it-IT"/>
        </w:rPr>
      </w:pPr>
    </w:p>
    <w:p w:rsidR="000C4ABB" w:rsidRPr="000C4ABB" w:rsidRDefault="000C4ABB" w:rsidP="000C4ABB">
      <w:pPr>
        <w:spacing w:after="0" w:line="240" w:lineRule="auto"/>
        <w:jc w:val="both"/>
        <w:rPr>
          <w:lang w:val="it-IT"/>
        </w:rPr>
      </w:pPr>
      <w:r w:rsidRPr="000C4ABB">
        <w:rPr>
          <w:lang w:val="it-IT"/>
        </w:rPr>
        <w:t>Servizio di cattura e allontanamento delle capre inselvatichite presenti nelle isole di Alicudi e Stromboli (Comune di Lipari – ME) ai sensi dell’art. 50, comma 1, lettera b) del D.Lgs. 36/2023 e della L.R. 12/2023</w:t>
      </w:r>
    </w:p>
    <w:p w:rsidR="002E32BD" w:rsidRPr="000C4ABB" w:rsidRDefault="000C4ABB" w:rsidP="000C4ABB">
      <w:r w:rsidRPr="000C4ABB">
        <w:rPr>
          <w:lang w:val="it-IT"/>
        </w:rPr>
        <w:t>CUP:</w:t>
      </w:r>
      <w:r w:rsidR="009922E9" w:rsidRPr="009922E9">
        <w:t xml:space="preserve"> </w:t>
      </w:r>
      <w:r w:rsidR="009922E9" w:rsidRPr="009922E9">
        <w:rPr>
          <w:lang w:val="it-IT"/>
        </w:rPr>
        <w:t>G61G25000300002</w:t>
      </w:r>
    </w:p>
    <w:p w:rsidR="006B39FA" w:rsidRDefault="009922E9" w:rsidP="006B39FA">
      <w:pPr>
        <w:spacing w:after="120"/>
      </w:pPr>
      <w:r>
        <w:t xml:space="preserve">Il </w:t>
      </w:r>
      <w:proofErr w:type="spellStart"/>
      <w:r>
        <w:t>sottoscritto</w:t>
      </w:r>
      <w:proofErr w:type="spellEnd"/>
      <w:r>
        <w:t xml:space="preserve"> ________________________________________________________, </w:t>
      </w:r>
      <w:proofErr w:type="spellStart"/>
      <w:r>
        <w:t>nato</w:t>
      </w:r>
      <w:proofErr w:type="spellEnd"/>
      <w:r>
        <w:t xml:space="preserve"> a ________________________ il _____________, in qualità di legale </w:t>
      </w:r>
      <w:proofErr w:type="spellStart"/>
      <w:r>
        <w:t>rappresentante</w:t>
      </w:r>
      <w:proofErr w:type="spellEnd"/>
      <w:r>
        <w:t xml:space="preserve"> </w:t>
      </w:r>
      <w:proofErr w:type="spellStart"/>
      <w:r>
        <w:t>dell’impresa</w:t>
      </w:r>
      <w:proofErr w:type="spellEnd"/>
      <w:r>
        <w:t xml:space="preserve"> ____________________________________________,</w:t>
      </w:r>
      <w:r>
        <w:br/>
        <w:t>con sede in ____________________________________________________________, C.F./P.IVA __________________________,</w:t>
      </w:r>
      <w:r>
        <w:br/>
        <w:t xml:space="preserve">ai sensi degli </w:t>
      </w:r>
      <w:proofErr w:type="spellStart"/>
      <w:r>
        <w:t>articoli</w:t>
      </w:r>
      <w:proofErr w:type="spellEnd"/>
      <w:r>
        <w:t xml:space="preserve"> 104 e 105 del D.Lgs. 36/2023,</w:t>
      </w:r>
      <w:r>
        <w:br/>
      </w:r>
    </w:p>
    <w:p w:rsidR="006B39FA" w:rsidRDefault="009922E9" w:rsidP="006B39FA">
      <w:pPr>
        <w:spacing w:after="120"/>
        <w:jc w:val="center"/>
      </w:pPr>
      <w:r>
        <w:t>DICHIARA</w:t>
      </w:r>
    </w:p>
    <w:p w:rsidR="001E3432" w:rsidRDefault="009922E9" w:rsidP="006B39FA">
      <w:pPr>
        <w:spacing w:after="120"/>
      </w:pPr>
      <w:r>
        <w:t xml:space="preserve">di </w:t>
      </w:r>
      <w:proofErr w:type="spellStart"/>
      <w:r>
        <w:t>avvalersi</w:t>
      </w:r>
      <w:proofErr w:type="spellEnd"/>
      <w:r>
        <w:t xml:space="preserve"> </w:t>
      </w:r>
      <w:proofErr w:type="spellStart"/>
      <w:r>
        <w:t>dei</w:t>
      </w:r>
      <w:proofErr w:type="spellEnd"/>
      <w:r>
        <w:t xml:space="preserve"> </w:t>
      </w:r>
      <w:proofErr w:type="spellStart"/>
      <w:r>
        <w:t>requisiti</w:t>
      </w:r>
      <w:proofErr w:type="spellEnd"/>
      <w:r>
        <w:t xml:space="preserve"> di </w:t>
      </w:r>
      <w:proofErr w:type="spellStart"/>
      <w:r>
        <w:t>capacità</w:t>
      </w:r>
      <w:proofErr w:type="spellEnd"/>
      <w:r>
        <w:t xml:space="preserve"> </w:t>
      </w:r>
      <w:proofErr w:type="spellStart"/>
      <w:r>
        <w:t>economico-finanziaria</w:t>
      </w:r>
      <w:proofErr w:type="spellEnd"/>
      <w:r>
        <w:t xml:space="preserve"> e/o </w:t>
      </w:r>
      <w:proofErr w:type="spellStart"/>
      <w:r>
        <w:t>tecnico-professionale</w:t>
      </w:r>
      <w:proofErr w:type="spellEnd"/>
      <w:r>
        <w:t xml:space="preserve"> </w:t>
      </w:r>
      <w:proofErr w:type="spellStart"/>
      <w:r>
        <w:t>dell’operatore</w:t>
      </w:r>
      <w:proofErr w:type="spellEnd"/>
      <w:r>
        <w:t xml:space="preserve"> </w:t>
      </w:r>
      <w:proofErr w:type="spellStart"/>
      <w:r>
        <w:t>economico</w:t>
      </w:r>
      <w:proofErr w:type="spellEnd"/>
      <w:r>
        <w:t>:</w:t>
      </w:r>
    </w:p>
    <w:p w:rsidR="001E3432" w:rsidRDefault="009922E9" w:rsidP="006B39FA">
      <w:pPr>
        <w:spacing w:after="120"/>
      </w:pPr>
      <w:proofErr w:type="spellStart"/>
      <w:r>
        <w:t>Ragione</w:t>
      </w:r>
      <w:proofErr w:type="spellEnd"/>
      <w:r>
        <w:t xml:space="preserve"> </w:t>
      </w:r>
      <w:proofErr w:type="spellStart"/>
      <w:r>
        <w:t>sociale</w:t>
      </w:r>
      <w:proofErr w:type="spellEnd"/>
      <w:r>
        <w:t xml:space="preserve"> impresa </w:t>
      </w:r>
      <w:proofErr w:type="spellStart"/>
      <w:r>
        <w:t>ausiliaria</w:t>
      </w:r>
      <w:proofErr w:type="spellEnd"/>
      <w:r>
        <w:t>: ____________________________________________</w:t>
      </w:r>
      <w:r>
        <w:br/>
        <w:t>Sede legale: ______________________________________________________________</w:t>
      </w:r>
      <w:r>
        <w:br/>
        <w:t xml:space="preserve">Codice </w:t>
      </w:r>
      <w:proofErr w:type="spellStart"/>
      <w:r>
        <w:t>fiscale</w:t>
      </w:r>
      <w:proofErr w:type="spellEnd"/>
      <w:r>
        <w:t xml:space="preserve"> / P. IVA: _____________________________________________________</w:t>
      </w:r>
      <w:r>
        <w:br/>
      </w:r>
      <w:proofErr w:type="spellStart"/>
      <w:r>
        <w:t>Recapito</w:t>
      </w:r>
      <w:proofErr w:type="spellEnd"/>
      <w:r>
        <w:t xml:space="preserve"> PEC: _____________________________________________________________</w:t>
      </w:r>
    </w:p>
    <w:p w:rsidR="001E3432" w:rsidRDefault="009922E9" w:rsidP="006B39FA">
      <w:pPr>
        <w:spacing w:after="120"/>
      </w:pPr>
      <w:r>
        <w:br/>
      </w:r>
      <w:proofErr w:type="spellStart"/>
      <w:r>
        <w:t>L’impresa</w:t>
      </w:r>
      <w:proofErr w:type="spellEnd"/>
      <w:r>
        <w:t xml:space="preserve"> </w:t>
      </w:r>
      <w:proofErr w:type="spellStart"/>
      <w:r>
        <w:t>ausiliaria</w:t>
      </w:r>
      <w:proofErr w:type="spellEnd"/>
      <w:r>
        <w:t xml:space="preserve"> si </w:t>
      </w:r>
      <w:proofErr w:type="spellStart"/>
      <w:r>
        <w:t>impegna</w:t>
      </w:r>
      <w:proofErr w:type="spellEnd"/>
      <w:r>
        <w:t xml:space="preserve"> a </w:t>
      </w:r>
      <w:proofErr w:type="spellStart"/>
      <w:r>
        <w:t>mettere</w:t>
      </w:r>
      <w:proofErr w:type="spellEnd"/>
      <w:r>
        <w:t xml:space="preserve"> a </w:t>
      </w:r>
      <w:proofErr w:type="spellStart"/>
      <w:r>
        <w:t>disposizione</w:t>
      </w:r>
      <w:proofErr w:type="spellEnd"/>
      <w:r>
        <w:t xml:space="preserve"> per </w:t>
      </w:r>
      <w:proofErr w:type="spellStart"/>
      <w:r>
        <w:t>tutta</w:t>
      </w:r>
      <w:proofErr w:type="spellEnd"/>
      <w:r>
        <w:t xml:space="preserve"> la </w:t>
      </w:r>
      <w:proofErr w:type="spellStart"/>
      <w:r>
        <w:t>durata</w:t>
      </w:r>
      <w:proofErr w:type="spellEnd"/>
      <w:r>
        <w:t xml:space="preserve"> dell’appalto le </w:t>
      </w:r>
      <w:proofErr w:type="spellStart"/>
      <w:r>
        <w:t>risorse</w:t>
      </w:r>
      <w:proofErr w:type="spellEnd"/>
      <w:r>
        <w:t xml:space="preserve"> </w:t>
      </w:r>
      <w:proofErr w:type="spellStart"/>
      <w:r>
        <w:t>necessarie</w:t>
      </w:r>
      <w:proofErr w:type="spellEnd"/>
      <w:r>
        <w:t xml:space="preserve"> ai </w:t>
      </w:r>
      <w:proofErr w:type="spellStart"/>
      <w:r>
        <w:t>fini</w:t>
      </w:r>
      <w:proofErr w:type="spellEnd"/>
      <w:r>
        <w:t xml:space="preserve"> </w:t>
      </w:r>
      <w:proofErr w:type="spellStart"/>
      <w:r>
        <w:t>dell’affidamento</w:t>
      </w:r>
      <w:proofErr w:type="spellEnd"/>
      <w:r>
        <w:t xml:space="preserve">, e </w:t>
      </w:r>
      <w:proofErr w:type="spellStart"/>
      <w:r>
        <w:t>allega</w:t>
      </w:r>
      <w:proofErr w:type="spellEnd"/>
      <w:r>
        <w:t xml:space="preserve"> la </w:t>
      </w:r>
      <w:proofErr w:type="spellStart"/>
      <w:r>
        <w:t>dichiarazione</w:t>
      </w:r>
      <w:proofErr w:type="spellEnd"/>
      <w:r>
        <w:t xml:space="preserve"> di </w:t>
      </w:r>
      <w:proofErr w:type="spellStart"/>
      <w:r>
        <w:t>impegno</w:t>
      </w:r>
      <w:proofErr w:type="spellEnd"/>
      <w:r>
        <w:t xml:space="preserve"> </w:t>
      </w:r>
      <w:proofErr w:type="spellStart"/>
      <w:r>
        <w:t>conforme</w:t>
      </w:r>
      <w:proofErr w:type="spellEnd"/>
      <w:r>
        <w:t xml:space="preserve"> all’art. 104 del D.Lgs. 36/2023.</w:t>
      </w:r>
      <w:r>
        <w:br/>
      </w:r>
      <w:proofErr w:type="spellStart"/>
      <w:r>
        <w:t>Luogo</w:t>
      </w:r>
      <w:proofErr w:type="spellEnd"/>
      <w:r>
        <w:t xml:space="preserve"> e data: ___________________________</w:t>
      </w:r>
    </w:p>
    <w:p w:rsidR="001E3432" w:rsidRDefault="009922E9" w:rsidP="006B39FA">
      <w:pPr>
        <w:spacing w:after="120"/>
      </w:pPr>
      <w:r>
        <w:t xml:space="preserve">Firma del legale </w:t>
      </w:r>
      <w:proofErr w:type="spellStart"/>
      <w:r>
        <w:t>rappresentante</w:t>
      </w:r>
      <w:proofErr w:type="spellEnd"/>
      <w:r>
        <w:t xml:space="preserve"> </w:t>
      </w:r>
      <w:proofErr w:type="spellStart"/>
      <w:r>
        <w:t>dell’impresa</w:t>
      </w:r>
      <w:proofErr w:type="spellEnd"/>
      <w:r>
        <w:t xml:space="preserve"> </w:t>
      </w:r>
      <w:proofErr w:type="spellStart"/>
      <w:r>
        <w:t>concorrente</w:t>
      </w:r>
      <w:proofErr w:type="spellEnd"/>
    </w:p>
    <w:p w:rsidR="001E3432" w:rsidRDefault="009922E9" w:rsidP="00836222">
      <w:pPr>
        <w:spacing w:after="0" w:line="240" w:lineRule="auto"/>
      </w:pPr>
      <w:r>
        <w:t>_________________________________________</w:t>
      </w:r>
    </w:p>
    <w:p w:rsidR="00836222" w:rsidRDefault="00836222" w:rsidP="00836222">
      <w:pPr>
        <w:spacing w:after="0" w:line="240" w:lineRule="auto"/>
        <w:rPr>
          <w:sz w:val="20"/>
          <w:szCs w:val="20"/>
        </w:rPr>
      </w:pPr>
    </w:p>
    <w:p w:rsidR="001E3432" w:rsidRPr="00836222" w:rsidRDefault="009922E9" w:rsidP="00836222">
      <w:pPr>
        <w:spacing w:after="0" w:line="240" w:lineRule="auto"/>
        <w:rPr>
          <w:sz w:val="20"/>
          <w:szCs w:val="20"/>
        </w:rPr>
      </w:pPr>
      <w:r w:rsidRPr="00836222">
        <w:rPr>
          <w:sz w:val="20"/>
          <w:szCs w:val="20"/>
        </w:rPr>
        <w:t xml:space="preserve">(Allega </w:t>
      </w:r>
      <w:proofErr w:type="spellStart"/>
      <w:r w:rsidRPr="00836222">
        <w:rPr>
          <w:sz w:val="20"/>
          <w:szCs w:val="20"/>
        </w:rPr>
        <w:t>copia</w:t>
      </w:r>
      <w:proofErr w:type="spellEnd"/>
      <w:r w:rsidRPr="00836222">
        <w:rPr>
          <w:sz w:val="20"/>
          <w:szCs w:val="20"/>
        </w:rPr>
        <w:t xml:space="preserve"> di </w:t>
      </w:r>
      <w:proofErr w:type="spellStart"/>
      <w:r w:rsidRPr="00836222">
        <w:rPr>
          <w:sz w:val="20"/>
          <w:szCs w:val="20"/>
        </w:rPr>
        <w:t>documento</w:t>
      </w:r>
      <w:proofErr w:type="spellEnd"/>
      <w:r w:rsidRPr="00836222">
        <w:rPr>
          <w:sz w:val="20"/>
          <w:szCs w:val="20"/>
        </w:rPr>
        <w:t xml:space="preserve"> </w:t>
      </w:r>
      <w:proofErr w:type="spellStart"/>
      <w:r w:rsidRPr="00836222">
        <w:rPr>
          <w:sz w:val="20"/>
          <w:szCs w:val="20"/>
        </w:rPr>
        <w:t>d’identità</w:t>
      </w:r>
      <w:proofErr w:type="spellEnd"/>
      <w:r w:rsidRPr="00836222">
        <w:rPr>
          <w:sz w:val="20"/>
          <w:szCs w:val="20"/>
        </w:rPr>
        <w:t xml:space="preserve"> in corso di </w:t>
      </w:r>
      <w:proofErr w:type="spellStart"/>
      <w:r w:rsidRPr="00836222">
        <w:rPr>
          <w:sz w:val="20"/>
          <w:szCs w:val="20"/>
        </w:rPr>
        <w:t>validità</w:t>
      </w:r>
      <w:proofErr w:type="spellEnd"/>
      <w:r w:rsidRPr="00836222">
        <w:rPr>
          <w:sz w:val="20"/>
          <w:szCs w:val="20"/>
        </w:rPr>
        <w:t>)</w:t>
      </w:r>
    </w:p>
    <w:sectPr w:rsidR="001E3432" w:rsidRPr="00836222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Numeroelenco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Numeroelenco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Puntoelenco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Puntoelenco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879627960">
    <w:abstractNumId w:val="8"/>
  </w:num>
  <w:num w:numId="2" w16cid:durableId="2061509741">
    <w:abstractNumId w:val="6"/>
  </w:num>
  <w:num w:numId="3" w16cid:durableId="1387410092">
    <w:abstractNumId w:val="5"/>
  </w:num>
  <w:num w:numId="4" w16cid:durableId="689183512">
    <w:abstractNumId w:val="4"/>
  </w:num>
  <w:num w:numId="5" w16cid:durableId="1092967666">
    <w:abstractNumId w:val="7"/>
  </w:num>
  <w:num w:numId="6" w16cid:durableId="310332154">
    <w:abstractNumId w:val="3"/>
  </w:num>
  <w:num w:numId="7" w16cid:durableId="500320735">
    <w:abstractNumId w:val="2"/>
  </w:num>
  <w:num w:numId="8" w16cid:durableId="1121143202">
    <w:abstractNumId w:val="1"/>
  </w:num>
  <w:num w:numId="9" w16cid:durableId="10590921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0C4ABB"/>
    <w:rsid w:val="0015074B"/>
    <w:rsid w:val="001E3432"/>
    <w:rsid w:val="00241301"/>
    <w:rsid w:val="00293A51"/>
    <w:rsid w:val="0029639D"/>
    <w:rsid w:val="002E32BD"/>
    <w:rsid w:val="00326F90"/>
    <w:rsid w:val="00401C94"/>
    <w:rsid w:val="006A3C0E"/>
    <w:rsid w:val="006B39FA"/>
    <w:rsid w:val="00836222"/>
    <w:rsid w:val="009922E9"/>
    <w:rsid w:val="00AA1D8D"/>
    <w:rsid w:val="00B47730"/>
    <w:rsid w:val="00BB4583"/>
    <w:rsid w:val="00CB0664"/>
    <w:rsid w:val="00FC693F"/>
    <w:rsid w:val="00FF7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  <w15:docId w15:val="{01BC6F7C-9555-476E-ABCA-5C255F12D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C693F"/>
    <w:rPr>
      <w:rFonts w:ascii="Times New Roman" w:hAnsi="Times New Roman"/>
      <w:sz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618BF"/>
  </w:style>
  <w:style w:type="paragraph" w:styleId="Pidipagina">
    <w:name w:val="footer"/>
    <w:basedOn w:val="Normale"/>
    <w:link w:val="PidipaginaCarattere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618BF"/>
  </w:style>
  <w:style w:type="paragraph" w:styleId="Nessunaspaziatura">
    <w:name w:val="No Spacing"/>
    <w:uiPriority w:val="1"/>
    <w:qFormat/>
    <w:rsid w:val="00FC693F"/>
    <w:pPr>
      <w:spacing w:after="0" w:line="240" w:lineRule="auto"/>
    </w:pPr>
  </w:style>
  <w:style w:type="character" w:customStyle="1" w:styleId="Titolo1Carattere">
    <w:name w:val="Titolo 1 Carattere"/>
    <w:basedOn w:val="Carpredefinitoparagrafo"/>
    <w:link w:val="Titolo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olo">
    <w:name w:val="Title"/>
    <w:basedOn w:val="Normale"/>
    <w:next w:val="Normale"/>
    <w:link w:val="TitoloCarattere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FC693F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99"/>
    <w:unhideWhenUsed/>
    <w:rsid w:val="00AA1D8D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rsid w:val="00AA1D8D"/>
  </w:style>
  <w:style w:type="paragraph" w:styleId="Corpodeltesto2">
    <w:name w:val="Body Text 2"/>
    <w:basedOn w:val="Normale"/>
    <w:link w:val="Corpodeltesto2Carattere"/>
    <w:uiPriority w:val="99"/>
    <w:unhideWhenUsed/>
    <w:rsid w:val="00AA1D8D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AA1D8D"/>
  </w:style>
  <w:style w:type="paragraph" w:styleId="Corpodeltesto3">
    <w:name w:val="Body Text 3"/>
    <w:basedOn w:val="Normale"/>
    <w:link w:val="Corpodeltesto3Carattere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rsid w:val="00AA1D8D"/>
    <w:rPr>
      <w:sz w:val="16"/>
      <w:szCs w:val="16"/>
    </w:rPr>
  </w:style>
  <w:style w:type="paragraph" w:styleId="Elenco">
    <w:name w:val="List"/>
    <w:basedOn w:val="Normale"/>
    <w:uiPriority w:val="99"/>
    <w:unhideWhenUsed/>
    <w:rsid w:val="00AA1D8D"/>
    <w:pPr>
      <w:ind w:left="360" w:hanging="360"/>
      <w:contextualSpacing/>
    </w:pPr>
  </w:style>
  <w:style w:type="paragraph" w:styleId="Elenco2">
    <w:name w:val="List 2"/>
    <w:basedOn w:val="Normale"/>
    <w:uiPriority w:val="99"/>
    <w:unhideWhenUsed/>
    <w:rsid w:val="00326F90"/>
    <w:pPr>
      <w:ind w:left="720" w:hanging="360"/>
      <w:contextualSpacing/>
    </w:pPr>
  </w:style>
  <w:style w:type="paragraph" w:styleId="Elenco3">
    <w:name w:val="List 3"/>
    <w:basedOn w:val="Normale"/>
    <w:uiPriority w:val="99"/>
    <w:unhideWhenUsed/>
    <w:rsid w:val="00326F90"/>
    <w:pPr>
      <w:ind w:left="1080" w:hanging="360"/>
      <w:contextualSpacing/>
    </w:pPr>
  </w:style>
  <w:style w:type="paragraph" w:styleId="Puntoelenco">
    <w:name w:val="List Bullet"/>
    <w:basedOn w:val="Normale"/>
    <w:uiPriority w:val="99"/>
    <w:unhideWhenUsed/>
    <w:rsid w:val="00326F90"/>
    <w:pPr>
      <w:numPr>
        <w:numId w:val="1"/>
      </w:numPr>
      <w:contextualSpacing/>
    </w:pPr>
  </w:style>
  <w:style w:type="paragraph" w:styleId="Puntoelenco2">
    <w:name w:val="List Bullet 2"/>
    <w:basedOn w:val="Normale"/>
    <w:uiPriority w:val="99"/>
    <w:unhideWhenUsed/>
    <w:rsid w:val="00326F90"/>
    <w:pPr>
      <w:numPr>
        <w:numId w:val="2"/>
      </w:numPr>
      <w:contextualSpacing/>
    </w:pPr>
  </w:style>
  <w:style w:type="paragraph" w:styleId="Puntoelenco3">
    <w:name w:val="List Bullet 3"/>
    <w:basedOn w:val="Normale"/>
    <w:uiPriority w:val="99"/>
    <w:unhideWhenUsed/>
    <w:rsid w:val="00326F90"/>
    <w:pPr>
      <w:numPr>
        <w:numId w:val="3"/>
      </w:numPr>
      <w:contextualSpacing/>
    </w:pPr>
  </w:style>
  <w:style w:type="paragraph" w:styleId="Numeroelenco">
    <w:name w:val="List Number"/>
    <w:basedOn w:val="Normale"/>
    <w:uiPriority w:val="99"/>
    <w:unhideWhenUsed/>
    <w:rsid w:val="00326F90"/>
    <w:pPr>
      <w:numPr>
        <w:numId w:val="5"/>
      </w:numPr>
      <w:contextualSpacing/>
    </w:pPr>
  </w:style>
  <w:style w:type="paragraph" w:styleId="Numeroelenco2">
    <w:name w:val="List Number 2"/>
    <w:basedOn w:val="Normale"/>
    <w:uiPriority w:val="99"/>
    <w:unhideWhenUsed/>
    <w:rsid w:val="0029639D"/>
    <w:pPr>
      <w:numPr>
        <w:numId w:val="6"/>
      </w:numPr>
      <w:contextualSpacing/>
    </w:pPr>
  </w:style>
  <w:style w:type="paragraph" w:styleId="Numeroelenco3">
    <w:name w:val="List Number 3"/>
    <w:basedOn w:val="Normale"/>
    <w:uiPriority w:val="99"/>
    <w:unhideWhenUsed/>
    <w:rsid w:val="0029639D"/>
    <w:pPr>
      <w:numPr>
        <w:numId w:val="7"/>
      </w:numPr>
      <w:contextualSpacing/>
    </w:pPr>
  </w:style>
  <w:style w:type="paragraph" w:styleId="Elencocontinua">
    <w:name w:val="List Continue"/>
    <w:basedOn w:val="Normale"/>
    <w:uiPriority w:val="99"/>
    <w:unhideWhenUsed/>
    <w:rsid w:val="0029639D"/>
    <w:pPr>
      <w:spacing w:after="120"/>
      <w:ind w:left="360"/>
      <w:contextualSpacing/>
    </w:pPr>
  </w:style>
  <w:style w:type="paragraph" w:styleId="Elencocontinua2">
    <w:name w:val="List Continue 2"/>
    <w:basedOn w:val="Normale"/>
    <w:uiPriority w:val="99"/>
    <w:unhideWhenUsed/>
    <w:rsid w:val="0029639D"/>
    <w:pPr>
      <w:spacing w:after="120"/>
      <w:ind w:left="720"/>
      <w:contextualSpacing/>
    </w:pPr>
  </w:style>
  <w:style w:type="paragraph" w:styleId="Elencocontinua3">
    <w:name w:val="List Continue 3"/>
    <w:basedOn w:val="Normale"/>
    <w:uiPriority w:val="99"/>
    <w:unhideWhenUsed/>
    <w:rsid w:val="0029639D"/>
    <w:pPr>
      <w:spacing w:after="120"/>
      <w:ind w:left="1080"/>
      <w:contextualSpacing/>
    </w:pPr>
  </w:style>
  <w:style w:type="paragraph" w:styleId="Testomacro">
    <w:name w:val="macro"/>
    <w:link w:val="TestomacroCarattere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stomacroCarattere">
    <w:name w:val="Testo macro Carattere"/>
    <w:basedOn w:val="Carpredefinitoparagrafo"/>
    <w:link w:val="Testomacro"/>
    <w:uiPriority w:val="99"/>
    <w:rsid w:val="0029639D"/>
    <w:rPr>
      <w:rFonts w:ascii="Courier" w:hAnsi="Courier"/>
      <w:sz w:val="20"/>
      <w:szCs w:val="20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FC693F"/>
    <w:rPr>
      <w:i/>
      <w:iCs/>
      <w:color w:val="000000" w:themeColor="text1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FC693F"/>
    <w:rPr>
      <w:i/>
      <w:iCs/>
      <w:color w:val="000000" w:themeColor="text1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Enfasigrassetto">
    <w:name w:val="Strong"/>
    <w:basedOn w:val="Carpredefinitoparagrafo"/>
    <w:uiPriority w:val="22"/>
    <w:qFormat/>
    <w:rsid w:val="00FC693F"/>
    <w:rPr>
      <w:b/>
      <w:bCs/>
    </w:rPr>
  </w:style>
  <w:style w:type="character" w:styleId="Enfasicorsivo">
    <w:name w:val="Emphasis"/>
    <w:basedOn w:val="Carpredefinitoparagrafo"/>
    <w:uiPriority w:val="20"/>
    <w:qFormat/>
    <w:rsid w:val="00FC693F"/>
    <w:rPr>
      <w:i/>
      <w:iCs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FC693F"/>
    <w:rPr>
      <w:b/>
      <w:bCs/>
      <w:i/>
      <w:iCs/>
      <w:color w:val="4F81BD" w:themeColor="accent1"/>
    </w:rPr>
  </w:style>
  <w:style w:type="character" w:styleId="Enfasidelicata">
    <w:name w:val="Subtle Emphasis"/>
    <w:basedOn w:val="Carpredefinitoparagrafo"/>
    <w:uiPriority w:val="19"/>
    <w:qFormat/>
    <w:rsid w:val="00FC693F"/>
    <w:rPr>
      <w:i/>
      <w:iCs/>
      <w:color w:val="808080" w:themeColor="text1" w:themeTint="7F"/>
    </w:rPr>
  </w:style>
  <w:style w:type="character" w:styleId="Enfasiintensa">
    <w:name w:val="Intense Emphasis"/>
    <w:basedOn w:val="Carpredefinitoparagrafo"/>
    <w:uiPriority w:val="21"/>
    <w:qFormat/>
    <w:rsid w:val="00FC693F"/>
    <w:rPr>
      <w:b/>
      <w:bCs/>
      <w:i/>
      <w:iCs/>
      <w:color w:val="4F81BD" w:themeColor="accent1"/>
    </w:rPr>
  </w:style>
  <w:style w:type="character" w:styleId="Riferimentodelicato">
    <w:name w:val="Subtle Reference"/>
    <w:basedOn w:val="Carpredefinitoparagrafo"/>
    <w:uiPriority w:val="31"/>
    <w:qFormat/>
    <w:rsid w:val="00FC693F"/>
    <w:rPr>
      <w:smallCaps/>
      <w:color w:val="C0504D" w:themeColor="accent2"/>
      <w:u w:val="single"/>
    </w:rPr>
  </w:style>
  <w:style w:type="character" w:styleId="Riferimentointenso">
    <w:name w:val="Intense Reference"/>
    <w:basedOn w:val="Carpredefinitoparagrafo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Titolodellibro">
    <w:name w:val="Book Title"/>
    <w:basedOn w:val="Carpredefinitoparagrafo"/>
    <w:uiPriority w:val="33"/>
    <w:qFormat/>
    <w:rsid w:val="00FC693F"/>
    <w:rPr>
      <w:b/>
      <w:bCs/>
      <w:smallCaps/>
      <w:spacing w:val="5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FC693F"/>
    <w:pPr>
      <w:outlineLvl w:val="9"/>
    </w:pPr>
  </w:style>
  <w:style w:type="table" w:styleId="Grigliatabella">
    <w:name w:val="Table Grid"/>
    <w:basedOn w:val="Tabellanormale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fondochiaro">
    <w:name w:val="Light Shading"/>
    <w:basedOn w:val="Tabellanormale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fondochiaro-Colore1">
    <w:name w:val="Light Shading Accent 1"/>
    <w:basedOn w:val="Tabellanormale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Sfondochiaro-Colore2">
    <w:name w:val="Light Shading Accent 2"/>
    <w:basedOn w:val="Tabellanormale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Sfondochiaro-Colore3">
    <w:name w:val="Light Shading Accent 3"/>
    <w:basedOn w:val="Tabellanormale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Sfondochiaro-Colore4">
    <w:name w:val="Light Shading Accent 4"/>
    <w:basedOn w:val="Tabellanormale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Sfondochiaro-Colore5">
    <w:name w:val="Light Shading Accent 5"/>
    <w:basedOn w:val="Tabellanormale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Sfondochiaro-Colore6">
    <w:name w:val="Light Shading Accent 6"/>
    <w:basedOn w:val="Tabellanormale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Elencochiaro">
    <w:name w:val="Light List"/>
    <w:basedOn w:val="Tabellanormale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Elencochiaro-Colore1">
    <w:name w:val="Light List Accent 1"/>
    <w:basedOn w:val="Tabellanormale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Elencochiaro-Colore2">
    <w:name w:val="Light List Accent 2"/>
    <w:basedOn w:val="Tabellanorma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Elencochiaro-Colore3">
    <w:name w:val="Light List Accent 3"/>
    <w:basedOn w:val="Tabellanorma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Elencochiaro-Colore4">
    <w:name w:val="Light List Accent 4"/>
    <w:basedOn w:val="Tabellanorma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Elencochiaro-Colore5">
    <w:name w:val="Light List Accent 5"/>
    <w:basedOn w:val="Tabellanorma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Elencochiaro-Colore6">
    <w:name w:val="Light List Accent 6"/>
    <w:basedOn w:val="Tabellanorma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Grigliachiara">
    <w:name w:val="Light Grid"/>
    <w:basedOn w:val="Tabellanorma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Grigliachiara-Colore1">
    <w:name w:val="Light Grid Accent 1"/>
    <w:basedOn w:val="Tabellanorma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Grigliachiara-Colore2">
    <w:name w:val="Light Grid Accent 2"/>
    <w:basedOn w:val="Tabellanorma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Grigliachiara-Colore3">
    <w:name w:val="Light Grid Accent 3"/>
    <w:basedOn w:val="Tabellanorma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Grigliachiara-Colore4">
    <w:name w:val="Light Grid Accent 4"/>
    <w:basedOn w:val="Tabellanorma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Grigliachiara-Colore5">
    <w:name w:val="Light Grid Accent 5"/>
    <w:basedOn w:val="Tabellanorma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Grigliachiara-Colore6">
    <w:name w:val="Light Grid Accent 6"/>
    <w:basedOn w:val="Tabellanorma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Sfondomedio1">
    <w:name w:val="Medium Shading 1"/>
    <w:basedOn w:val="Tabellanorma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fondomedio1-Colore1">
    <w:name w:val="Medium Shading 1 Accent 1"/>
    <w:basedOn w:val="Tabellanorma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fondomedio1-Colore2">
    <w:name w:val="Medium Shading 1 Accent 2"/>
    <w:basedOn w:val="Tabellanorma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fondomedio1-Colore3">
    <w:name w:val="Medium Shading 1 Accent 3"/>
    <w:basedOn w:val="Tabellanorma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fondomedio1-Colore4">
    <w:name w:val="Medium Shading 1 Accent 4"/>
    <w:basedOn w:val="Tabellanorma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fondomedio1-Colore5">
    <w:name w:val="Medium Shading 1 Accent 5"/>
    <w:basedOn w:val="Tabellanorma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fondomedio1-Colore6">
    <w:name w:val="Medium Shading 1 Accent 6"/>
    <w:basedOn w:val="Tabellanorma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fondomedio2">
    <w:name w:val="Medium Shading 2"/>
    <w:basedOn w:val="Tabellanorma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fondomedio2-Colore1">
    <w:name w:val="Medium Shading 2 Accent 1"/>
    <w:basedOn w:val="Tabellanorma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fondomedio2-Colore2">
    <w:name w:val="Medium Shading 2 Accent 2"/>
    <w:basedOn w:val="Tabellanorma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fondomedio2-Colore3">
    <w:name w:val="Medium Shading 2 Accent 3"/>
    <w:basedOn w:val="Tabellanorma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fondomedio2-Colore4">
    <w:name w:val="Medium Shading 2 Accent 4"/>
    <w:basedOn w:val="Tabellanorma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fondomedio2-Colore5">
    <w:name w:val="Medium Shading 2 Accent 5"/>
    <w:basedOn w:val="Tabellanorma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fondomedio2-Colore6">
    <w:name w:val="Medium Shading 2 Accent 6"/>
    <w:basedOn w:val="Tabellanorma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Elencomedio1">
    <w:name w:val="Medium List 1"/>
    <w:basedOn w:val="Tabellanorma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Elencomedio1-Colore1">
    <w:name w:val="Medium List 1 Accent 1"/>
    <w:basedOn w:val="Tabellanorma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Elencomedio1-Colore2">
    <w:name w:val="Medium List 1 Accent 2"/>
    <w:basedOn w:val="Tabellanorma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Elencomedio1-Colore3">
    <w:name w:val="Medium List 1 Accent 3"/>
    <w:basedOn w:val="Tabellanorma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Elencomedio1-Colore4">
    <w:name w:val="Medium List 1 Accent 4"/>
    <w:basedOn w:val="Tabellanorma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Elencomedio1-Colore5">
    <w:name w:val="Medium List 1 Accent 5"/>
    <w:basedOn w:val="Tabellanorma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Elencomedio1-Colore6">
    <w:name w:val="Medium List 1 Accent 6"/>
    <w:basedOn w:val="Tabellanorma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Elencomedio2">
    <w:name w:val="Medium List 2"/>
    <w:basedOn w:val="Tabellanorma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Elencomedio2-Colore1">
    <w:name w:val="Medium List 2 Accent 1"/>
    <w:basedOn w:val="Tabellanorma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Elencomedio2-Colore2">
    <w:name w:val="Medium List 2 Accent 2"/>
    <w:basedOn w:val="Tabellanorma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Elencomedio2-Colore3">
    <w:name w:val="Medium List 2 Accent 3"/>
    <w:basedOn w:val="Tabellanorma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Elencomedio2-Colore4">
    <w:name w:val="Medium List 2 Accent 4"/>
    <w:basedOn w:val="Tabellanorma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Elencomedio2-Colore5">
    <w:name w:val="Medium List 2 Accent 5"/>
    <w:basedOn w:val="Tabellanorma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Elencomedio2-Colore6">
    <w:name w:val="Medium List 2 Accent 6"/>
    <w:basedOn w:val="Tabellanorma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rigliamedia1">
    <w:name w:val="Medium Grid 1"/>
    <w:basedOn w:val="Tabellanorma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Grigliamedia1-Colore1">
    <w:name w:val="Medium Grid 1 Accent 1"/>
    <w:basedOn w:val="Tabellanorma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Grigliamedia1-Colore2">
    <w:name w:val="Medium Grid 1 Accent 2"/>
    <w:basedOn w:val="Tabellanorma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Grigliamedia1-Colore3">
    <w:name w:val="Medium Grid 1 Accent 3"/>
    <w:basedOn w:val="Tabellanorma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Grigliamedia1-Colore4">
    <w:name w:val="Medium Grid 1 Accent 4"/>
    <w:basedOn w:val="Tabellanorma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Grigliamedia1-Colore5">
    <w:name w:val="Medium Grid 1 Accent 5"/>
    <w:basedOn w:val="Tabellanorma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Grigliamedia1-Colore6">
    <w:name w:val="Medium Grid 1 Accent 6"/>
    <w:basedOn w:val="Tabellanorma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Grigliamedia2">
    <w:name w:val="Medium Grid 2"/>
    <w:basedOn w:val="Tabellanorma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gliamedia2-Colore1">
    <w:name w:val="Medium Grid 2 Accent 1"/>
    <w:basedOn w:val="Tabellanorma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gliamedia2-Colore2">
    <w:name w:val="Medium Grid 2 Accent 2"/>
    <w:basedOn w:val="Tabellanorma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gliamedia2-Colore3">
    <w:name w:val="Medium Grid 2 Accent 3"/>
    <w:basedOn w:val="Tabellanorma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gliamedia2-Colore4">
    <w:name w:val="Medium Grid 2 Accent 4"/>
    <w:basedOn w:val="Tabellanorma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gliamedia2-Colore5">
    <w:name w:val="Medium Grid 2 Accent 5"/>
    <w:basedOn w:val="Tabellanorma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gliamedia2-Colore6">
    <w:name w:val="Medium Grid 2 Accent 6"/>
    <w:basedOn w:val="Tabellanorma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gliamedia3">
    <w:name w:val="Medium Grid 3"/>
    <w:basedOn w:val="Tabellanorma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Grigliamedia3-Colore1">
    <w:name w:val="Medium Grid 3 Accent 1"/>
    <w:basedOn w:val="Tabellanorma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Grigliamedia3-Colore2">
    <w:name w:val="Medium Grid 3 Accent 2"/>
    <w:basedOn w:val="Tabellanorma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Grigliamedia3-Colore3">
    <w:name w:val="Medium Grid 3 Accent 3"/>
    <w:basedOn w:val="Tabellanorma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Grigliamedia3-Colore4">
    <w:name w:val="Medium Grid 3 Accent 4"/>
    <w:basedOn w:val="Tabellanorma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Grigliamedia3-Colore5">
    <w:name w:val="Medium Grid 3 Accent 5"/>
    <w:basedOn w:val="Tabellanorma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Grigliamedia3-Colore6">
    <w:name w:val="Medium Grid 3 Accent 6"/>
    <w:basedOn w:val="Tabellanorma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Elencoscuro">
    <w:name w:val="Dark List"/>
    <w:basedOn w:val="Tabellanorma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Elencoscuro-Colore1">
    <w:name w:val="Dark List Accent 1"/>
    <w:basedOn w:val="Tabellanorma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Elencoscuro-Colore2">
    <w:name w:val="Dark List Accent 2"/>
    <w:basedOn w:val="Tabellanorma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Elencoscuro-Colore3">
    <w:name w:val="Dark List Accent 3"/>
    <w:basedOn w:val="Tabellanorma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Elencoscuro-Colore4">
    <w:name w:val="Dark List Accent 4"/>
    <w:basedOn w:val="Tabellanorma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Elencoscuro-Colore5">
    <w:name w:val="Dark List Accent 5"/>
    <w:basedOn w:val="Tabellanorma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Elencoscuro-Colore6">
    <w:name w:val="Dark List Accent 6"/>
    <w:basedOn w:val="Tabellanorma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Sfondoacolori">
    <w:name w:val="Colorful Shading"/>
    <w:basedOn w:val="Tabellanorma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fondoacolori-Colore1">
    <w:name w:val="Colorful Shading Accent 1"/>
    <w:basedOn w:val="Tabellanorma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fondoacolori-Colore2">
    <w:name w:val="Colorful Shading Accent 2"/>
    <w:basedOn w:val="Tabellanorma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fondoacolori-Colore3">
    <w:name w:val="Colorful Shading Accent 3"/>
    <w:basedOn w:val="Tabellanorma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Sfondoacolori-Colore4">
    <w:name w:val="Colorful Shading Accent 4"/>
    <w:basedOn w:val="Tabellanorma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fondoacolori-Colore5">
    <w:name w:val="Colorful Shading Accent 5"/>
    <w:basedOn w:val="Tabellanorma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fondoacolori-Colore6">
    <w:name w:val="Colorful Shading Accent 6"/>
    <w:basedOn w:val="Tabellanorma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Elencoacolori">
    <w:name w:val="Colorful List"/>
    <w:basedOn w:val="Tabellanorma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Elencoacolori-Colore1">
    <w:name w:val="Colorful List Accent 1"/>
    <w:basedOn w:val="Tabellanorma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Elencoacolori-Colore2">
    <w:name w:val="Colorful List Accent 2"/>
    <w:basedOn w:val="Tabellanorma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Elencoacolori-Colore3">
    <w:name w:val="Colorful List Accent 3"/>
    <w:basedOn w:val="Tabellanorma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Elencoacolori-Colore4">
    <w:name w:val="Colorful List Accent 4"/>
    <w:basedOn w:val="Tabellanorma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Elencoacolori-Colore5">
    <w:name w:val="Colorful List Accent 5"/>
    <w:basedOn w:val="Tabellanorma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Elencoacolori-Colore6">
    <w:name w:val="Colorful List Accent 6"/>
    <w:basedOn w:val="Tabellanorma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gliaacolori">
    <w:name w:val="Colorful Grid"/>
    <w:basedOn w:val="Tabellanorma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Grigliaacolori-Colore1">
    <w:name w:val="Colorful Grid Accent 1"/>
    <w:basedOn w:val="Tabellanorma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Grigliaacolori-Colore2">
    <w:name w:val="Colorful Grid Accent 2"/>
    <w:basedOn w:val="Tabellanorma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Grigliaacolori-Colore3">
    <w:name w:val="Colorful Grid Accent 3"/>
    <w:basedOn w:val="Tabellanorma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Grigliaacolori-Colore4">
    <w:name w:val="Colorful Grid Accent 4"/>
    <w:basedOn w:val="Tabellanorma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Grigliaacolori-Colore5">
    <w:name w:val="Colorful Grid Accent 5"/>
    <w:basedOn w:val="Tabellanorma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Grigliaacolori-Colore6">
    <w:name w:val="Colorful Grid Accent 6"/>
    <w:basedOn w:val="Tabellanorma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259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1737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Salvo Barbagallo</cp:lastModifiedBy>
  <cp:revision>8</cp:revision>
  <dcterms:created xsi:type="dcterms:W3CDTF">2013-12-23T23:15:00Z</dcterms:created>
  <dcterms:modified xsi:type="dcterms:W3CDTF">2025-12-04T12:40:00Z</dcterms:modified>
  <cp:category/>
</cp:coreProperties>
</file>